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Canvas de Ações de Multiplicação – Mentoria Atitude Infinita</w:t>
      </w:r>
    </w:p>
    <w:p>
      <w:r>
        <w:t>Este canvas foi criado para apoiar mentores na estruturação de ações que ampliem o alcance da mentoria em suas comunidades, empresas ou redes sociais.</w:t>
      </w:r>
    </w:p>
    <w:p>
      <w:pPr>
        <w:pStyle w:val="Heading2"/>
      </w:pPr>
      <w:r>
        <w:t>🎯 Objetivo da Ação</w:t>
      </w:r>
    </w:p>
    <w:p>
      <w:r>
        <w:t>Descreva o propósito principal da sua ação de multiplicação.</w:t>
        <w:br/>
        <w:br/>
      </w:r>
    </w:p>
    <w:p>
      <w:pPr>
        <w:pStyle w:val="Heading2"/>
      </w:pPr>
      <w:r>
        <w:t>👥 Público-Alvo</w:t>
      </w:r>
    </w:p>
    <w:p>
      <w:r>
        <w:t>Quem será impactado? (ex: jovens da comunidade, novos mentores, colegas de trabalho)</w:t>
        <w:br/>
        <w:br/>
      </w:r>
    </w:p>
    <w:p>
      <w:pPr>
        <w:pStyle w:val="Heading2"/>
      </w:pPr>
      <w:r>
        <w:t>📍 Local e Formato</w:t>
      </w:r>
    </w:p>
    <w:p>
      <w:r>
        <w:t>Onde e como será realizada a ação? (ex: encontro presencial, roda de conversa online, workshop...)</w:t>
        <w:br/>
        <w:br/>
      </w:r>
    </w:p>
    <w:p>
      <w:pPr>
        <w:pStyle w:val="Heading2"/>
      </w:pPr>
      <w:r>
        <w:t>🛠️ Recursos Necessários</w:t>
      </w:r>
    </w:p>
    <w:p>
      <w:r>
        <w:t>O que você precisa para realizar essa ação? (espaço, materiais, pessoas, ferramentas digitais...)</w:t>
        <w:br/>
        <w:br/>
      </w:r>
    </w:p>
    <w:p>
      <w:pPr>
        <w:pStyle w:val="Heading2"/>
      </w:pPr>
      <w:r>
        <w:t>📆 Cronograma</w:t>
      </w:r>
    </w:p>
    <w:p>
      <w:r>
        <w:t>Datas e etapas previstas para cada fase da sua ação.</w:t>
        <w:br/>
        <w:br/>
      </w:r>
    </w:p>
    <w:p>
      <w:pPr>
        <w:pStyle w:val="Heading2"/>
      </w:pPr>
      <w:r>
        <w:t>💬 Comunicação e Divulgação</w:t>
      </w:r>
    </w:p>
    <w:p>
      <w:r>
        <w:t>Como as pessoas saberão da ação? (ex: redes sociais, convite direto, apoio de instituições)</w:t>
        <w:br/>
        <w:br/>
      </w:r>
    </w:p>
    <w:p>
      <w:pPr>
        <w:pStyle w:val="Heading2"/>
      </w:pPr>
      <w:r>
        <w:t>📈 Indicadores de Sucesso</w:t>
      </w:r>
    </w:p>
    <w:p>
      <w:r>
        <w:t>Como saberá que sua ação teve impacto? (ex: nº de participantes, adesão, depoimentos)</w:t>
        <w:br/>
        <w:br/>
      </w:r>
    </w:p>
    <w:p>
      <w:pPr>
        <w:pStyle w:val="Heading2"/>
      </w:pPr>
      <w:r>
        <w:t>🌱 Impacto Esperado</w:t>
      </w:r>
    </w:p>
    <w:p>
      <w:r>
        <w:t>Qual transformação você espera gerar a curto, médio e longo prazo?</w:t>
        <w:br/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